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0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周惠芳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1~3周</w:t>
      </w:r>
    </w:p>
    <w:bookmarkStart w:id="1" w:name="110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（省中）中医八223;中医八221;中医八222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（省中）中医八223;中医八221;中医八222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